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FBE7F" w14:textId="28C29D7E" w:rsidR="006422F3" w:rsidRPr="00E428E8" w:rsidRDefault="00AA7DED" w:rsidP="00E428E8">
      <w:pPr>
        <w:suppressAutoHyphens/>
        <w:spacing w:after="0" w:line="240" w:lineRule="auto"/>
        <w:jc w:val="both"/>
        <w:rPr>
          <w:rFonts w:ascii="Verdana" w:eastAsia="Times New Roman" w:hAnsi="Verdana" w:cs="Times New Roman"/>
          <w:b/>
          <w:color w:val="000000"/>
          <w:sz w:val="32"/>
          <w:szCs w:val="36"/>
        </w:rPr>
      </w:pPr>
      <w:r w:rsidRPr="00E428E8">
        <w:rPr>
          <w:rFonts w:ascii="Verdana" w:eastAsia="Times New Roman" w:hAnsi="Verdana" w:cs="Times New Roman"/>
          <w:b/>
          <w:color w:val="000000"/>
          <w:sz w:val="32"/>
          <w:szCs w:val="36"/>
        </w:rPr>
        <w:t>A Slip Under the Microscope</w:t>
      </w:r>
    </w:p>
    <w:p w14:paraId="3B862612" w14:textId="77777777" w:rsidR="00AA7DED" w:rsidRPr="00E428E8" w:rsidRDefault="00AA7DED" w:rsidP="00E428E8">
      <w:pPr>
        <w:suppressAutoHyphens/>
        <w:spacing w:after="0" w:line="240" w:lineRule="auto"/>
        <w:jc w:val="both"/>
        <w:rPr>
          <w:rFonts w:ascii="Verdana" w:eastAsia="Times New Roman" w:hAnsi="Verdana" w:cs="Times New Roman"/>
          <w:color w:val="000000"/>
          <w:sz w:val="24"/>
          <w:szCs w:val="32"/>
        </w:rPr>
      </w:pPr>
      <w:r w:rsidRPr="00E428E8">
        <w:rPr>
          <w:rFonts w:ascii="Verdana" w:eastAsia="Times New Roman" w:hAnsi="Verdana" w:cs="Times New Roman"/>
          <w:color w:val="000000"/>
          <w:sz w:val="24"/>
          <w:szCs w:val="32"/>
        </w:rPr>
        <w:t>H. G. Wells</w:t>
      </w:r>
    </w:p>
    <w:p w14:paraId="4D20C49D" w14:textId="77777777" w:rsidR="00AA7DED" w:rsidRPr="00E428E8" w:rsidRDefault="00AA7DED" w:rsidP="00E428E8">
      <w:pPr>
        <w:suppressAutoHyphens/>
        <w:spacing w:after="0" w:line="240" w:lineRule="auto"/>
        <w:ind w:firstLine="283"/>
        <w:jc w:val="both"/>
        <w:rPr>
          <w:rFonts w:ascii="Verdana" w:eastAsia="Times New Roman" w:hAnsi="Verdana" w:cs="Times New Roman"/>
          <w:color w:val="000000"/>
          <w:sz w:val="20"/>
          <w:szCs w:val="36"/>
        </w:rPr>
      </w:pPr>
    </w:p>
    <w:p w14:paraId="6B6BE6A0" w14:textId="1B46D92A"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Outside the laboratory windows was a watery-grey fog, and within a close warmth and the yellow light of the green-shaded gas lamps that stood two to each table down its narrow length. On each table stood a couple of glass jars containing the mangled vestiges of the crayfish, mussels, frogs, and guineapigs upon which the students had been working, and down the side of the room, facing the windows, were shelves bearing bleached dissections in spirits, surmounted by a row of beautifully executed anatomical drawings in whitewood frames and overhanging a row of cubical lockers. All the doors of the laboratory were panelled with blackboard, and on these were the half-erased diagrams of the previous day</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work. The laboratory was empty, save for the demonstrator, who sat near the preparation-room door, and silent, save for a low, continuous murmur and the clicking of the rocker microtome at which he was working. But scattered about the room were traces of numerous students: hand-bags, polished boxes of instruments, in one place a large drawing covered by newspaper, and in another a prettily bound copy of </w:t>
      </w:r>
      <w:r w:rsid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News from Nowhere</w:t>
      </w:r>
      <w:r w:rsid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 a book oddly at variance with its surroundings. These things had been put down hastily as the students had arrived and hurried at once to secure their seats in the adjacent lecture theatre. Deadened by the closed door, the measured accents of the professor sounded as a featureless muttering.</w:t>
      </w:r>
    </w:p>
    <w:p w14:paraId="257B75D2" w14:textId="77777777"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Presently, faint through the closed windows came the sound of the Oratory clock striking the hour of eleven. The clicking of the microtome ceased, and the demonstrator looked at his watch, rose, thrust his hands into his pockets, and walked slowly down the laboratory towards the lecture theatre door. He stood listening for a moment, and then his eye fell on the little volume by William Morris. He picked it up, glanced at the title, smiled, opened it, looked at the name on the fly-leaf, ran the leaves through with his hand, and put it down. Almost immediately the even murmur of the lecturer ceased, there was a sudden burst of pencils rattling on the desks in the lecture theatre, a stirring, a scraping of feet, and a number of voices speaking together. Then a firm footfall approached the door, which began to open, and stood ajar, as some indistinctly heard question arrested the new-comer.</w:t>
      </w:r>
    </w:p>
    <w:p w14:paraId="0C63D022" w14:textId="66335B74"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The demonstrator turned, walked slowly back past the microtome, and left the laboratory by the preparation-room door. As he did so, first one, and then several students carrying notebooks entered the laboratory from the lecture theatre, and distributed themselves among the little tables, or stood in a group about the doorway. They were an exceptionally heterogeneous assembly, for while Oxford and Cambridge still recoil from the blushing prospect of mixed classes, the College of Science anticipated America in the matter years ago</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mixed socially, too, for the prestige of the College is high, and its scholarships, free of any age limit, dredge deeper even than do those of the Scotch universities. The class numbered one-and-twenty, but some remained in the theatre questioning the professor, copying the blackboard diagrams before they were washed off, or examining the special specimens he had produced to illustrate the day</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teaching. Of the nine who had come into the laboratory three were girls, one of whom, a little fair woman, wearing spectacles and dressed in greyish-green, was peering out of the window at the fog, while the other two, both wholesome-looking, plain-faced schoolgirls, unrolled and put on the brown holland aprons they wore while dissecting. Of the men, two went down the laboratory to their places, one a pallid, dark-bearded man, who had once been a tailor; the other a pleasant-featured, ruddy young man of twenty, dressed in a well-fitting brown suit; young Wedderburn, the son of Wedderburn, the eye specialist. The others formed a little knot near the theatre door. One of these, a dwarfed, spectacled figure, with a hunchback, sat on a bent wood stool; two others, one a short, dark youngster, and the other a flaxen-haired, reddish-complexioned young man, stood leaning side by side against the slate sink, while the fourth stood facing them, and maintained the larger share of the conversation.</w:t>
      </w:r>
    </w:p>
    <w:p w14:paraId="7BB306B5" w14:textId="76A718C9" w:rsid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 xml:space="preserve">This last person was named Hill. He was a sturdily built young fellow, of the same age as Wedderburn; he had a white face, dark grey eyes, hair of an indeterminate colour, and prominent, irregular features. He talked rather louder than was needful, and thrust his hands deeply into his pockets. His collar was frayed and blue with the starch of a careless laundress, his clothes were evidently ready-made, and there was a patch on the </w:t>
      </w:r>
      <w:r w:rsidRPr="00E428E8">
        <w:rPr>
          <w:rFonts w:ascii="Verdana" w:eastAsia="Times New Roman" w:hAnsi="Verdana" w:cs="Times New Roman"/>
          <w:color w:val="000000"/>
          <w:sz w:val="20"/>
          <w:szCs w:val="32"/>
        </w:rPr>
        <w:lastRenderedPageBreak/>
        <w:t>side of his boot near the toe. And as he talked or listened to the others, he glanced now and again towards the lecture theatre door. They were discussing the depressing peroration of the lecture they had just heard, the last lecture it was in the introductory course in zoology.</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From ovum to ovum is the goal of the higher vertebrata,</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the lecturer had said in his melancholy tones, and so had neatly rounded off the sketch of comparative anatomy he had been developing. The spectacled hunchback had repeated it, with noisy appreciation, had tossed it towards the fair-haired student with an evident provocation, and had started one of these vague, rambling discussions on generalities, so unaccountably dear to the student mind all the world over.</w:t>
      </w:r>
    </w:p>
    <w:p w14:paraId="6EB7DAE1"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That is our goal, perhaps</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admit it, as far as science goes,</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the fair-haired student, rising to the challenge.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But there are things above science.</w:t>
      </w:r>
      <w:r>
        <w:rPr>
          <w:rFonts w:ascii="Verdana" w:eastAsia="Times New Roman" w:hAnsi="Verdana" w:cs="Times New Roman"/>
          <w:color w:val="000000"/>
          <w:sz w:val="20"/>
          <w:szCs w:val="32"/>
        </w:rPr>
        <w:t>”</w:t>
      </w:r>
    </w:p>
    <w:p w14:paraId="470DD391" w14:textId="0259CF5D"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Science,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 confidently,</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is systematic knowledge. Ideas that do</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come into the system</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must anyhow</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be loose ideas.</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He was not quite sure whether that was a clever saying or a fatuity until his hearers took it seriously.</w:t>
      </w:r>
    </w:p>
    <w:p w14:paraId="3927052A"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The thing I cannot understand,</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the hunchback, at large,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is whether Hill is a materialist or not.</w:t>
      </w:r>
      <w:r>
        <w:rPr>
          <w:rFonts w:ascii="Verdana" w:eastAsia="Times New Roman" w:hAnsi="Verdana" w:cs="Times New Roman"/>
          <w:color w:val="000000"/>
          <w:sz w:val="20"/>
          <w:szCs w:val="32"/>
        </w:rPr>
        <w:t>”</w:t>
      </w:r>
    </w:p>
    <w:p w14:paraId="32300ABF"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There is one thing above matter,</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 promptly, feeling he had a better thing this time; aware too, of someone in the doorway behind him, and raising his voice a trifle for her benefit,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and that is, the delusion that there is something above matter.</w:t>
      </w:r>
      <w:r>
        <w:rPr>
          <w:rFonts w:ascii="Verdana" w:eastAsia="Times New Roman" w:hAnsi="Verdana" w:cs="Times New Roman"/>
          <w:color w:val="000000"/>
          <w:sz w:val="20"/>
          <w:szCs w:val="32"/>
        </w:rPr>
        <w:t>”</w:t>
      </w:r>
    </w:p>
    <w:p w14:paraId="743F485F" w14:textId="6ADBDC71"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So we have your gospel at last,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the fair student.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all a delusion, is it? All our aspirations to lead something more than dog</w:t>
      </w:r>
      <w:r>
        <w:rPr>
          <w:rFonts w:ascii="Verdana" w:eastAsia="Times New Roman" w:hAnsi="Verdana" w:cs="Times New Roman"/>
          <w:color w:val="000000"/>
          <w:sz w:val="20"/>
          <w:szCs w:val="32"/>
        </w:rPr>
        <w:t xml:space="preserve">s’ </w:t>
      </w:r>
      <w:r w:rsidR="006422F3" w:rsidRPr="00E428E8">
        <w:rPr>
          <w:rFonts w:ascii="Verdana" w:eastAsia="Times New Roman" w:hAnsi="Verdana" w:cs="Times New Roman"/>
          <w:color w:val="000000"/>
          <w:sz w:val="20"/>
          <w:szCs w:val="32"/>
        </w:rPr>
        <w:t>lives, all our work for anything beyond ourselves. But see how inconsistent you are. Your socialism, for instance. Why do you trouble about the interests of the race? Why do you concern yourself about the beggar in the gutter? Why are you bothering yourself to lend that book</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he indicated William Morris by a movement of the head</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"to everyone in the lab.?</w:t>
      </w:r>
      <w:r>
        <w:rPr>
          <w:rFonts w:ascii="Verdana" w:eastAsia="Times New Roman" w:hAnsi="Verdana" w:cs="Times New Roman"/>
          <w:color w:val="000000"/>
          <w:sz w:val="20"/>
          <w:szCs w:val="32"/>
        </w:rPr>
        <w:t>”</w:t>
      </w:r>
    </w:p>
    <w:p w14:paraId="51F8606D" w14:textId="78190E1C" w:rsidR="006422F3" w:rsidRP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Girl,</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the hunchback indistinctly, and glanced guiltily over his shoulder.</w:t>
      </w:r>
    </w:p>
    <w:p w14:paraId="33962032" w14:textId="3E09D193" w:rsid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The girl in brown, with the brown eyes, had come into the laboratory, and stood on the other side of the table behind him, with her rolled-up apron in one hand, looking over her shoulder, listening to the discussion. She did not notice the hunchback, because she was glancing from Hill to his interlocutor.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consciousness of her presence betrayed itself to her only in his studious ignorance of the fact; but she understood that, and it pleased her.</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I see no reason,</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said he,</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why a man should live like a brute because he knows of nothing beyond matter, and does not expect to exist a hundred years hence.</w:t>
      </w:r>
      <w:r w:rsidR="00E428E8">
        <w:rPr>
          <w:rFonts w:ascii="Verdana" w:eastAsia="Times New Roman" w:hAnsi="Verdana" w:cs="Times New Roman"/>
          <w:color w:val="000000"/>
          <w:sz w:val="20"/>
          <w:szCs w:val="32"/>
        </w:rPr>
        <w:t>”</w:t>
      </w:r>
    </w:p>
    <w:p w14:paraId="11894CA4" w14:textId="067DA578"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Why should</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he?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the fair-haired student.</w:t>
      </w:r>
    </w:p>
    <w:p w14:paraId="2E1C4276" w14:textId="62A58A7A"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Why should he?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w:t>
      </w:r>
    </w:p>
    <w:p w14:paraId="2BAFBF2B"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What inducement has he?</w:t>
      </w:r>
      <w:r>
        <w:rPr>
          <w:rFonts w:ascii="Verdana" w:eastAsia="Times New Roman" w:hAnsi="Verdana" w:cs="Times New Roman"/>
          <w:color w:val="000000"/>
          <w:sz w:val="20"/>
          <w:szCs w:val="32"/>
        </w:rPr>
        <w:t>”</w:t>
      </w:r>
    </w:p>
    <w:p w14:paraId="59B633E5" w14:textId="064068BC"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the way with all you religious people. It</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all a business of inducements. Cannot a man seek after righteousness for righteousnes</w:t>
      </w:r>
      <w:r>
        <w:rPr>
          <w:rFonts w:ascii="Verdana" w:eastAsia="Times New Roman" w:hAnsi="Verdana" w:cs="Times New Roman"/>
          <w:color w:val="000000"/>
          <w:sz w:val="20"/>
          <w:szCs w:val="32"/>
        </w:rPr>
        <w:t xml:space="preserve">s’ </w:t>
      </w:r>
      <w:r w:rsidR="006422F3" w:rsidRPr="00E428E8">
        <w:rPr>
          <w:rFonts w:ascii="Verdana" w:eastAsia="Times New Roman" w:hAnsi="Verdana" w:cs="Times New Roman"/>
          <w:color w:val="000000"/>
          <w:sz w:val="20"/>
          <w:szCs w:val="32"/>
        </w:rPr>
        <w:t>sake?</w:t>
      </w:r>
      <w:r>
        <w:rPr>
          <w:rFonts w:ascii="Verdana" w:eastAsia="Times New Roman" w:hAnsi="Verdana" w:cs="Times New Roman"/>
          <w:color w:val="000000"/>
          <w:sz w:val="20"/>
          <w:szCs w:val="32"/>
        </w:rPr>
        <w:t>”</w:t>
      </w:r>
    </w:p>
    <w:p w14:paraId="7C35E1B1" w14:textId="17CA84DB"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There was a pause. The fair man answered, with a kind of vocal padding,</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But</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you see</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inducement</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when I said inducement,</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to gain time. And then the hunchback came to his rescue and inserted a question. He was a terrible person in the debating society with his questions, and they invariably took one form</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a demand for a definition,</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What</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your definition of righteousness?</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said the hunchback at this stage.</w:t>
      </w:r>
    </w:p>
    <w:p w14:paraId="3A203F02" w14:textId="42C45B26"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Hill experienced a sudden loss of complacency at this question, but even as it was asked, relief came in the person of Brooks, the laboratory attendant, who entered by the preparation-room door, carrying a number of freshly killed guineapigs by their hind legs.</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This is the last batch of material this session,</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said the youngster who had not previously spoken.</w:t>
      </w:r>
    </w:p>
    <w:p w14:paraId="7E6CB5E0" w14:textId="77777777" w:rsid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Brooks advanced up the laboratory, smacking down a couple of guineapigs at each table. The rest of the class, scenting the prey from afar, came crowding in by the lecture theatre door, and the discussion perished abruptly as the students who were not already in their places hurried to them to secure the choice of a specimen. There was a noise of keys rattling on split rings as lockers were opened and dissecting instruments taken out. Hill was already standing by his table, and his box of scalpels was sticking out of his pocket. The girl in brown came a step towards him, and leaning over his table, said softly,</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Did you see that I returned your book, Mr. Hill?</w:t>
      </w:r>
      <w:r w:rsidR="00E428E8">
        <w:rPr>
          <w:rFonts w:ascii="Verdana" w:eastAsia="Times New Roman" w:hAnsi="Verdana" w:cs="Times New Roman"/>
          <w:color w:val="000000"/>
          <w:sz w:val="20"/>
          <w:szCs w:val="32"/>
        </w:rPr>
        <w:t>”</w:t>
      </w:r>
    </w:p>
    <w:p w14:paraId="7183CC7B" w14:textId="77777777" w:rsid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During the whole scene she and the book had been vividly present in his consciousness; but he made a clumsy pretence of looking at the book and seeing it for the first time.</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Oh, yes,</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he said, taking it up.</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I see. Did you like it?</w:t>
      </w:r>
      <w:r w:rsidR="00E428E8">
        <w:rPr>
          <w:rFonts w:ascii="Verdana" w:eastAsia="Times New Roman" w:hAnsi="Verdana" w:cs="Times New Roman"/>
          <w:color w:val="000000"/>
          <w:sz w:val="20"/>
          <w:szCs w:val="32"/>
        </w:rPr>
        <w:t>”</w:t>
      </w:r>
    </w:p>
    <w:p w14:paraId="429791B1"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want to ask you some questions about it</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some time.</w:t>
      </w:r>
      <w:r>
        <w:rPr>
          <w:rFonts w:ascii="Verdana" w:eastAsia="Times New Roman" w:hAnsi="Verdana" w:cs="Times New Roman"/>
          <w:color w:val="000000"/>
          <w:sz w:val="20"/>
          <w:szCs w:val="32"/>
        </w:rPr>
        <w:t>”</w:t>
      </w:r>
    </w:p>
    <w:p w14:paraId="7C301F03" w14:textId="68488EB5"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Certainly,</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I shall be glad.</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He stopped awkwardly.</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You liked it?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he said.</w:t>
      </w:r>
    </w:p>
    <w:p w14:paraId="2DF31828" w14:textId="14C893CD"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a wonderful book. Only some things I do</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understand.</w:t>
      </w:r>
      <w:r>
        <w:rPr>
          <w:rFonts w:ascii="Verdana" w:eastAsia="Times New Roman" w:hAnsi="Verdana" w:cs="Times New Roman"/>
          <w:color w:val="000000"/>
          <w:sz w:val="20"/>
          <w:szCs w:val="32"/>
        </w:rPr>
        <w:t>”</w:t>
      </w:r>
    </w:p>
    <w:p w14:paraId="1BD1A5EB" w14:textId="69ECC058"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Then suddenly the laboratory was hushed by a curious, braying noise. It was the demonstrator. He was at the blackboard ready to begin the day</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instruction, and it was his custom to demand silence by a sound midway between the</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Er</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of common intercourse and the blast of a trumpet. The girl in brown slipped back to her place: it was immediately in front of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and Hill, forgetting her forthwith, took a notebook out of the drawer of his table, turned over its leaves hastily, drew a stumpy pencil from his pocket, and prepared to make a copious note of the coming demonstration. For demonstrations and lectures are the sacred text of the College students. Books, saving only the Professor</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own, you may</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it is even expedient to</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ignore.</w:t>
      </w:r>
    </w:p>
    <w:p w14:paraId="54D6ED01" w14:textId="09B8CC69"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Hill was the son of a Landport cobbler, and had been hooked by a chance blue paper the authorities had thrown out to the Landport Technical College. He kept himself in London on his allowance of a guinea a week, and found that, with proper care, this also covered his clothing allowance, an occasional waterproof collar, that is; and ink and needles and cotton, and suchlike necessaries for a man about town. This was his first year and his first session, but the brown old man in Landport had already got himself detested in many public-houses by boasting of his son,</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the Professor.</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Hill was a vigorous youngster, with a serene contempt for the clergy of all denominations, and a fine ambition to reconstruct the world. He regarded his scholarship as a brilliant opportunity. He had begun to read at seven, and had read steadily whatever came in his way, good or bad, since then. His worldly experience had been limited to the island of Portsea, and acquired chiefly in the wholesale boot factory in which he had worked by day, after passing the seventh standard of the Board school. He had a considerable gift of speech, as the College Debating Society, which met amidst the crushing machines and mine models in the metallurgical theatre downstairs, already recognised</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recognised by a violent battering of desks whenever he rose. And he was just at that fine emotional age when life opens at the end of a narrow pass like a broad valley at one</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feet, full of the promise of wonderful discoveries and tremendous achievements. And his own limitations, save that he knew, that he knew, neither Latin nor French, were all unknown to him.</w:t>
      </w:r>
    </w:p>
    <w:p w14:paraId="544F27E3" w14:textId="03172B98"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At first his interest had been divided pretty equally between his biological work at the College and social and theological theorising, an employment which he took in deadly earnest. Of a night, when the big museum library was not open, he would sit on the bed of his room in Chelsea with his coat and a muffler on, and write out the lecture notes and revise his dissection memoranda, until Thorpe called him out by a whistle</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the landlady objected to open the door to attic visitors</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and then the two would go prowling about the shadowy, shiny, gas-lit streets, talking, very much in the fashion of the sample just given, of the God idea, and Righteousness, and Carlyle, and the Reorganisation of Society. And in the midst of it all Hill, arguing not only for Thorpe, but for the casual passer-by, would lose the thread of his argument glancing at some pretty painted face that looked meaningly at him as he passed. Science and Righteousness! But once or twice lately there had been signs that a third interest was creeping into his life, and he had found his attention wandering from the fate of the mesoblastic somites or the probable meaning of the blastopore, to the thought of the girl with the brown eyes who sat at the table before him.</w:t>
      </w:r>
    </w:p>
    <w:p w14:paraId="7BBA1836" w14:textId="428456F2"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She was a paying student; she descended inconceivable social altitudes to speak to him. At the thought of the education she must have had, and the accomplishments she must possess, the soul of Hill became abject within him. She had spoken to him first over a difficulty about the alisphenoid of a rabbit</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skull, and he had found that, in biology at least, he had no reason for self-abasement. And from that, after the manner of young people starting from any starting-point, they got to generalities, and while Hill attacked her upon the question of socialism</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 some instinct told him to spare her a direct assault upon her religion</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 xml:space="preserve">she was gathering resolution to undertake what she told herself was his aesthetic education. She was a year or two older than he, though the thought never occurred to him. The loan of </w:t>
      </w:r>
      <w:r w:rsid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News from Nowhere</w:t>
      </w:r>
      <w:r w:rsid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 xml:space="preserve"> was the beginning of a series of cross loans. Upon some absurd first principle of his, Hill had never</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wasted time</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 xml:space="preserve">upon poetry, and it seemed an appalling deficiency to her. One day in the lunch hour, when she chanced upon him alone in the little museum where the skeletons were arranged, </w:t>
      </w:r>
      <w:r w:rsidRPr="00E428E8">
        <w:rPr>
          <w:rFonts w:ascii="Verdana" w:eastAsia="Times New Roman" w:hAnsi="Verdana" w:cs="Times New Roman"/>
          <w:color w:val="000000"/>
          <w:sz w:val="20"/>
          <w:szCs w:val="32"/>
        </w:rPr>
        <w:lastRenderedPageBreak/>
        <w:t>shamefully eating the bun that constituted his midday meal, she retreated, and returned to lend him, with a slightly furtive air, a volume of Browning. He stood sideways towards her and took the book rather clumsily, because he was holding the bun in the other hand. And in the retrospect his voice lacked the cheerful clearness he could have wished.</w:t>
      </w:r>
    </w:p>
    <w:p w14:paraId="2D3FCD46" w14:textId="2F173F04"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That occurred after the examination in comparative anatomy, on the day before the College turned out its students, and was carefully locked up by the officials, for the Christmas holidays. The excitement of cramming for the first trial of strength had for a little while dominated Hill, to the exclusion of his other interests. In the forecasts of the result in which everyone indulged he was surprised to find that no one regarded him as a possible competitor for the Harvey Commemoration Medal, of which this and the two subsequent examinations disposed. It was about this time that Wedderburn, who so far had lived inconspicuously on the uttermost margin of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perceptions, began to take on the appearance of an obstacle. By a mutual agreement, the nocturnal prowlings with Thorpe ceased for the three weeks before the examination, and his landlady pointed out that she really could not supply so much lamp oil at the price. He walked to and fro from the College with little slips of mnemonics in his hand, lists of crayfish appendages, rabbit</w:t>
      </w:r>
      <w:r w:rsidR="00E428E8">
        <w:rPr>
          <w:rFonts w:ascii="Verdana" w:eastAsia="Times New Roman" w:hAnsi="Verdana" w:cs="Times New Roman"/>
          <w:color w:val="000000"/>
          <w:sz w:val="20"/>
          <w:szCs w:val="32"/>
        </w:rPr>
        <w:t xml:space="preserve">s’ </w:t>
      </w:r>
      <w:r w:rsidRPr="00E428E8">
        <w:rPr>
          <w:rFonts w:ascii="Verdana" w:eastAsia="Times New Roman" w:hAnsi="Verdana" w:cs="Times New Roman"/>
          <w:color w:val="000000"/>
          <w:sz w:val="20"/>
          <w:szCs w:val="32"/>
        </w:rPr>
        <w:t>skull-bones, and vertebrate nerves, for example, and became a positive nuisance to foot passengers in the opposite direction.</w:t>
      </w:r>
    </w:p>
    <w:p w14:paraId="03B2C170" w14:textId="1F4C03DC"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But by a natural reaction, Poetry and the girl with the brown eyes ruled the Christmas holiday. The pending results of the examination became such a secondary consideration that Hill marvelled at his father</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excitement. Even had he wished it, there was no comparative anatomy to read in Landport, and he was too poor to buy books, but the stock of poets in the library was extensive, and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attack was magnificently sustained. He saturated himself with the fluent numbers of Longfellow and Tennyson, and fortified himself with Shakespeare; found a kindred soul in Pope, and a master in Shelley, and heard and fled the siren voices of Eliza Cook and Mrs. Hemans. But he read no more Browning, because he hoped for the loan of other volumes from Miss Haysman when he returned to London.</w:t>
      </w:r>
    </w:p>
    <w:p w14:paraId="7BB39257" w14:textId="261E79D5"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He walked from his lodgings to the College with that volume of Browning in his shiny black bag, and his mind teeming with the finest general propositions about poetry. Indeed, he framed first this little speech and then that with which to grace the return. The morning was an exceptionally pleasant one for London; there was a clear, hard frost and undeniable blue in the sky, a thin haze softened every outline, and warm shafts of sunlight struck between the house blocks and turned the sunny side of the street to amber and gold. In the hall of the College he pulled off his glove and signed his name with fingers so stiff with cold that the characteristic dash under the signature he cultivated became a quivering line. He imagined Miss Haysman about him everywhere. He turned at the staircase, and there, below he saw a crowd struggling at the foot of the notice-board. This possibly, was the biology list. He forgot Browning and Miss Haysman for the moment, and joined the scrimmage. And at last, with his cheek flattened against the sleeve of the man on the step above him, he read the list</w:t>
      </w:r>
      <w:r w:rsidR="00AA7DED" w:rsidRPr="00E428E8">
        <w:rPr>
          <w:rFonts w:ascii="Verdana" w:eastAsia="Times New Roman" w:hAnsi="Verdana" w:cs="Times New Roman"/>
          <w:color w:val="000000"/>
          <w:sz w:val="20"/>
          <w:szCs w:val="32"/>
        </w:rPr>
        <w:t>—</w:t>
      </w:r>
    </w:p>
    <w:p w14:paraId="33021DB3" w14:textId="77777777"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CLASS 1 H. J. Somers Wedderburn William Hill</w:t>
      </w:r>
    </w:p>
    <w:p w14:paraId="733A2CDF" w14:textId="32F45275"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and thereafter followed a second class that is outside our present sympathies. It was characteristic that he did not trouble to look for Thorpe on the physics list, but backed out of the struggle at once, and in a curious emotional state between pride over common second-class humanity and acute disappointment at Wedderburn</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success, went on his way upstairs. At the top, as he was hanging up his coat in the passage, the zoological demonstrator, a young man from Oxford, who secretly regarded him as a blatant</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mugger</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of the very worst type, offered his heartiest congratulations.</w:t>
      </w:r>
    </w:p>
    <w:p w14:paraId="7A18AE85" w14:textId="478E17A4" w:rsid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 xml:space="preserve">At the laboratory door Hill stopped for a second to get his breath, and then entered. He looked straight up the laboratory and saw all five girl students grouped in their places, and Wedderburn, the once retiring Wedderburn, leaning rather gracefully against the window, playing with the blind tassel and talking, apparently, to the five of them. Now, Hill could talk bravely enough and even overbearingly to one girl, and he could have made a speech to a roomful of girls, but this business of standing at ease and appreciating, fencing, and returning quick remarks round a group was, he knew, altogether beyond him. Coming up the staircase his feelings for Wedderburn had been generous, a certain admiration perhaps, a willingness to shake his hand conspicuously and heartily as one who had fought but the first round. But before Christmas Wedderburn </w:t>
      </w:r>
      <w:r w:rsidRPr="00E428E8">
        <w:rPr>
          <w:rFonts w:ascii="Verdana" w:eastAsia="Times New Roman" w:hAnsi="Verdana" w:cs="Times New Roman"/>
          <w:color w:val="000000"/>
          <w:sz w:val="20"/>
          <w:szCs w:val="32"/>
        </w:rPr>
        <w:lastRenderedPageBreak/>
        <w:t>had never gone up to that end of the room to talk. In a flash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mist of vague excitement condensed abruptly to a vivid dislike of Wedderburn. Possibly his expression changed. As he came up to his place, Wedderburn nodded carelessly to him, and the others glanced round. Miss Haysman looked at him and away again, the faintest touch of her eyes.</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I ca</w:t>
      </w:r>
      <w:r w:rsidR="00E428E8">
        <w:rPr>
          <w:rFonts w:ascii="Verdana" w:eastAsia="Times New Roman" w:hAnsi="Verdana" w:cs="Times New Roman"/>
          <w:color w:val="000000"/>
          <w:sz w:val="20"/>
          <w:szCs w:val="32"/>
        </w:rPr>
        <w:t>n’t</w:t>
      </w:r>
      <w:r w:rsidRPr="00E428E8">
        <w:rPr>
          <w:rFonts w:ascii="Verdana" w:eastAsia="Times New Roman" w:hAnsi="Verdana" w:cs="Times New Roman"/>
          <w:color w:val="000000"/>
          <w:sz w:val="20"/>
          <w:szCs w:val="32"/>
        </w:rPr>
        <w:t xml:space="preserve"> agree with you, Mr. Wedderburn,</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she said.</w:t>
      </w:r>
    </w:p>
    <w:p w14:paraId="71FE1DF3" w14:textId="25D42875"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must congratulate you on your first-class, Mr. Hill,</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the spectacled girl in green, turning round and beaming at him.</w:t>
      </w:r>
    </w:p>
    <w:p w14:paraId="04A1AD31" w14:textId="45239A65"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nothing,</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 staring at Wedderburn and Miss Haysman talking together, and eager to hear what they talked about.</w:t>
      </w:r>
    </w:p>
    <w:p w14:paraId="5A6E7A71" w14:textId="149E7A78" w:rsidR="006422F3" w:rsidRP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We poor folks in the second class do</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think so,</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the girl in spectacles.</w:t>
      </w:r>
    </w:p>
    <w:p w14:paraId="5B5C1F29" w14:textId="22E45ABF"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What was it Wedderburn was saying? Something about William Morris! Hill did not answer the girl in spectacles, and the smile died out of his face. He could not hear, and failed to see how he could</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cut in.</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Confound Wedderburn! He sat down, opened his bag, hesitated whether to return the volume of Browning forthwith, in the sight of all, and instead drew out his new notebooks for the short course in elementary botany that was now beginning, and which would terminate in February. As he did so, a fat, heavy man, with a white face and pale grey eyes</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Bindon, the professor of botany, who came up from Kew for January and February</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came in by the lecture theatre door, and passed, rubbing his hands together and smiling, in silent affability down the laboratory.</w:t>
      </w:r>
    </w:p>
    <w:p w14:paraId="316E4020" w14:textId="38D1A22C" w:rsid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In the subsequent six weeks Hill experienced some very rapid and curiously complex emotional developments. For the most part he had Wedderburn in focus</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a fact that Miss Haysman never suspected. She told Hill (for in the comparative privacy of the museum she talked a good deal to him of socialism and Browning and general propositions) that she had met Wedderburn at the house of some people she knew, and</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he</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inherited his cleverness; for his father, you know, is the great eye specialist.</w:t>
      </w:r>
      <w:r w:rsidR="00E428E8">
        <w:rPr>
          <w:rFonts w:ascii="Verdana" w:eastAsia="Times New Roman" w:hAnsi="Verdana" w:cs="Times New Roman"/>
          <w:color w:val="000000"/>
          <w:sz w:val="20"/>
          <w:szCs w:val="32"/>
        </w:rPr>
        <w:t>”</w:t>
      </w:r>
    </w:p>
    <w:p w14:paraId="0188926B" w14:textId="3A715D89"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My father is a cobbler,</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 quite irrelevantly, and perceived the want of dignity even as he said it. But the gleam of jealousy did not offend her. She conceived herself the fundamental source of it. He suffered bitterly from a sense of Wedderburn</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unfairness, and a realisation of his own handicap. Here was this Wedderburn had picked up a prominent man for a father, and instead of his losing so many marks on the score of that advantage, it was counted to him for righteousness! And while Hill had to introduce himself and talk to Miss Haysman clumsily over mangled guineapigs in the laboratory, this Wedderburn, in some backstairs way, had access to her social altitudes, and could converse in a polished argot that Hill understood perhaps, but felt incapable of speaking. Not of course, that he wanted to. Then it seemed to Hill that for Wedderburn to come there day after day with cuffs unfrayed, neatly tailored, precisely barbered, quietly perfect, was in itself an ill-bred, sneering sort of proceeding. Moreover, it was a stealthy thing for Wedderburn to behave insignificantly for a space, to mock modesty, to lead Hill to fancy that he himself was beyond dispute the man of the year, and then suddenly to dart in front of him, and incontinently to swell up in this fashion. In addition to these things, Wedderburn displayed an increasing disposition to join in any conversational grouping that included Miss Haysman, and would venture, and indeed seek occasion, to pass opinions derogatory to socialism and atheism. He goaded Hill to incivilities by neat, shallow, and exceedingly effective personalities about the socialist leaders, until Hill hated Bernard Shaw</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graceful egotisms, William Morris</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limited editions and luxurious wall-papers, and Walter Crane</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charmingly absurd ideal working men, about as much as he hated Wedderburn. The dissertations in the laboratory, that had been his glory in the previous term, became a danger, degenerated into inglorious tussles with Wedderburn, and Hill kept to them only out of an obscure perception that his honour was involved. In the debating society Hill knew quite clearly that, to a thunderous accompaniment of banged desks, he could have pulverised Wedderburn. Only Wedderburn never attended the debating society to be pulverised, because</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nauseous affectation</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 He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dined late.</w:t>
      </w:r>
      <w:r>
        <w:rPr>
          <w:rFonts w:ascii="Verdana" w:eastAsia="Times New Roman" w:hAnsi="Verdana" w:cs="Times New Roman"/>
          <w:color w:val="000000"/>
          <w:sz w:val="20"/>
          <w:szCs w:val="32"/>
        </w:rPr>
        <w:t>”</w:t>
      </w:r>
    </w:p>
    <w:p w14:paraId="29E5BDC3" w14:textId="6524F896"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You must not imagine that these things presented themselves in quite such a crude form to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perception. Hill was a born generaliser. Wedderburn to him was not so much an individual obstacle as a type, the salient angle of a class. The economic theories that, after infinite ferment, had shaped themselves in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mind, became abruptly concrete at the contact. The world became full of easy-mannered, graceful, gracefully-dressed, conversationally dexterous, finally shallow Wedderburn</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Bishops Wedderburn, Wedderburn M.P.</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Professors Wedderburn, Wedderburn landlords, all with finger-bowl </w:t>
      </w:r>
      <w:r w:rsidRPr="00E428E8">
        <w:rPr>
          <w:rFonts w:ascii="Verdana" w:eastAsia="Times New Roman" w:hAnsi="Verdana" w:cs="Times New Roman"/>
          <w:color w:val="000000"/>
          <w:sz w:val="20"/>
          <w:szCs w:val="32"/>
        </w:rPr>
        <w:lastRenderedPageBreak/>
        <w:t>shibboleths and epigrammatic cities of refuge from a sturdy debater. And everyone ill-clothed or ill-dressed, from the cobbler to the cab-runner, was a man and a brother, a fellow-sufferer, to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imagination. So that he became, as it were, a champion of the fallen and oppressed, albeit to outward seeming only a self-assertive, ill-mannered young man, and an unsuccessful champion at that. Again and again a skirmish over the afternoon tea that the girl students had inaugurated left Hill with flushed cheeks and a tattered temper, and the debating society noticed a new quality of sarcastic bitterness in his speeches.</w:t>
      </w:r>
    </w:p>
    <w:p w14:paraId="6DADB29C" w14:textId="2A6D026E"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You will understand now how it was necessary, if only in the interests of humanity, that Hill should demolish Wedderburn in the forthcoming examination and outshine him in the eyes of Miss Haysman; and you will perceive too, how Miss Haysman fell into some common feminine misconceptions. The Hill-Wedderburn quarrel, for in his unostentatious way Wedderburn reciprocated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ill-veiled rivalry, became a tribute to her indefinable charm; she was the Queen of Beauty in a tournament of scalpels and stumpy pencils. To her confidential friend</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secret annoyance, it even troubled her conscience, for she was a good girl, and painfully aware, from Ruskin and contemporary fiction, how entirely men</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activities are determined by women</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attitudes. And if Hill never by any chance mentioned the topic of love to her, she only credited him with the finer modesty for that omission.</w:t>
      </w:r>
    </w:p>
    <w:p w14:paraId="3BAA0388" w14:textId="16E10464"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So the time came on for the second examination, and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increasing pallor confirmed the general rumour that he was working hard. In the aerated bread shop near South Kensington Station you would see him, breaking his bun and sipping his milk, with his eyes intent upon a paper of closely written notes. In his bedroom there were propositions about buds and stems round his looking-glass, a diagram to catch his eye, if soap should chance to spare it, above his washing basin. He missed several meetings of the debating society, but he found the chance encounters with Miss Haysman in the spacious ways of the adjacent art museum, or in the little museum at the top of the College, or in the College corridors, more frequent and very restful. In particular, they used to meet in a little gallery full of wrought-iron chests and gates, near the art library, and there Hill used to talk, under the gentle stimulus of her flattering attention, of Browning and his personal ambitions. A characteristic she found remarkable in him was his freedom from avarice. He contemplated quite calmly the prospect of living all his life on an income below a hundred pounds a year. But he was determined to be famous, to make, recognisably in his own proper person, the world a better place to live in. He took Bradlaugh and John Burns for his leaders and models, poor, even impecunious, great men. But Miss Haysman thought that such lives were deficient on the aesthetic side, by which, though she did not know it, she meant good wall-paper and upholstery, pretty books, tasteful clothes, concerts, and meals nicely cooked and respectfully served.</w:t>
      </w:r>
    </w:p>
    <w:p w14:paraId="045651CD" w14:textId="4B22E887"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At last came the day of the second examination, and the professor of botany, a fussy, conscientious man, rearranged all the tables in a long narrow laboratory to prevent copying, and put his demonstrator on a chair on a table (where he felt, he said, like a Hindoo god), to see all the cheating, and stuck a notice outside the door,</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Door closed,</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for no earthly reason that any human being could discover. And all the morning from ten till one the quill of Wedderburn shrieked defiance at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and the quills of the others chased their leaders in a tireless pack, and so also it was in the afternoon. Wedderburn was a little quieter than usual, and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face was hot all day, and his overcoat bulged with textbooks and notebooks against the last moment</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revision. And the next day, in the morning and in the afternoon, was the practical examination, when sections had to be cut and slides identified. In the morning Hill was depressed because he knew he had cut a thick section, and in the afternoon came the mysterious slip.</w:t>
      </w:r>
    </w:p>
    <w:p w14:paraId="7E8CCD55" w14:textId="77777777"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It was just the kind of thing that the botanical professor was always doing. Like the income tax, it offered a premium to the cheat. It was a preparation under the microscope, a little glass slip, held in its place on the stage of the instrument by light steel clips, and the inscription set forth that the slip was not to be moved. Each student was to go in turn to it, sketch it, write in his book of answers what he considered it to be, and return to his place. Now, to move such a slip is a thing one can do by a chance movement of the finger, and in a fraction of a second.</w:t>
      </w:r>
    </w:p>
    <w:p w14:paraId="7AAE27FE" w14:textId="3C790927"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The professor</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reason for decreeing that the slip should not be moved depended on the fact that the object he wanted identified was characteristic of a certain tree stem. In the position in which it was placed it was a difficult thing to recognise, but once the slip was moved so as to bring other parts of the preparation into view, its nature was obvious enough.</w:t>
      </w:r>
    </w:p>
    <w:p w14:paraId="06412DB1" w14:textId="77777777"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Hill came to this, flushed from a contest with staining re-agents, sat down on the little stool before the microscope, turned the mirror to get the best light, and then, out of sheer habit, shifted the slips. At once he remembered the prohibition, and with an almost continuous motion of his hands, moved it back, and sat paralysed with astonishment at his action.</w:t>
      </w:r>
    </w:p>
    <w:p w14:paraId="0D82A0DE" w14:textId="77777777"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Then slowly, he turned his head. The professor was out of the room; the demonstrator sat aloft on his impromptu rostrum, reading the Quarterly Journal Microbiology Science; the rest of the examinees were busy, and with their backs to him. Should he own up to the accident now? He knew quite clearly what the thing was. It was a lenticel, a characteristic preparation from the elder-tree. His eyes roved over his intent fellow-students, and Wedderburn suddenly glanced over his shoulder at him with a queer expression in his eyes. The mental excitement that had kept Hill at an abnormal pitch of vigour these two days gave way to a curious nervous tension. His book of answers was beside him. He did not write down what the thing was, but with one eye at the microscope he began making a hasty sketch of it. His mind was full of this grotesque puzzle in ethics that had suddenly been sprung upon him. Should he identify it? Or should he leave this question unanswered? In that case Wedderburn would probably come out first in the second result. How could he tell now whether he might not have identified the thing without shifting it? It was possible that Wedderburn had failed to recognise it, of course. Suppose Wedderburn too had shifted the slide?</w:t>
      </w:r>
    </w:p>
    <w:p w14:paraId="676215A6" w14:textId="77777777"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He looked up at the clock. There were fifteen minutes in which to make up his mind. He gathered up his book of answers and the coloured pencils he used in illustrating his replies and walked back to his seat.</w:t>
      </w:r>
    </w:p>
    <w:p w14:paraId="38E57991" w14:textId="2C4FCC4C"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He read through his manuscript, and then sat thinking and gnawing his knuckle. It would look queer now if he owned up. He must beat Wedderburn. He forgot the examples of those starry gentlemen, John Burns and Bradlaugh. Besides, he reflected, the glimpse of the rest of the slip he had, had was, after all, quite accidental, forced upon him by chance, a kind of providential revelation rather than an unfair advantage. It was not nearly so dishonest to avail himself of that as it was of Broome, who believed in the efficacy of prayer, to pray daily for a first-class.</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Five minutes more,</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said the demonstrator, folding up his paper and becoming observant. Hill watched the clock hands until two minutes remained; then he opened the book of answers, and, with hot ears and an affectation of ease, gave his drawing of the lenticel its name.</w:t>
      </w:r>
    </w:p>
    <w:p w14:paraId="5675779B" w14:textId="4E5C8CC2"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When the second pass list appeared, the previous positions of Wedderburn and Hill were reversed, and the spectacled girl in green, who knew the demonstrator in private life (where he was practically human), said that in the result of the two examinations taken together Hill had the advantage of a mark</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167 to 166 out of a possible 200. Everyone admired Hill in a way, though the suspicion of</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mugging</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clung to him. But Hill was to find congratulations and Miss Haysman</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enhanced opinion of him, and even the decided decline in the crest of Wedderburn, tainted by an unhappy memory. He felt a remarkable access of energy at first, and the note of a democracy marching to triumph returned to his debating society speeches; he worked at his comparative anatomy with tremendous zeal and effect, and he went on with his aesthetic education. But through it all, a vivid little picture was continually coming before his mind</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eye</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of a sneakish person manipulating a slide.</w:t>
      </w:r>
    </w:p>
    <w:p w14:paraId="5DC83C07" w14:textId="02E581AB" w:rsid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No human being had witnessed the act, and he was cocksure that no higher power existed to see, it; but for all that it worried him. Memories are not dead things but alive; they dwindle in disuse, but they harden and develop in all sorts of queer ways if they are being continually fretted. Curiously enough, though at the time he perceived clearly that the shifting was accidental, as the days wore on, his memory became confused about it, until at last he was not sure</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although he assured himself that he was sure</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whether the movement had been absolutely involuntary. Then it is possible that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dietary was conducive to morbid conscientiousness; a breakfast frequently eaten in a hurry, a midday bun, and at such hours after five as chanced to be convenient, such meat as his means determined, usually in a chop-house in a back street off the Brompton Road. Occasionally he treated himself to threepenny or ninepenny classics, and they usually represented a suppression of potatoes or chops. It is indisputable that outbreaks of self-abasement and emotional revival have a distinct relation to periods of scarcity. But apart from this influence on the feelings, there was in Hill a distinct aversion to falsity that the blasphemous Landport cobbler had inculcated by strap and tongue from his earliest years. Of one fact about professed atheists I am convinced; they may be</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they usually are</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fools, void of subtlety, revilers of holy institutions, brutal speakers, and mischievous knaves, but they lie with difficulty. If it were not so, if they had the faintest grasp of the idea of compromise, they would simply be liberal churchmen. And moreover, this memory poisoned his regard for Miss Haysman. For she now so evidently preferred him to Wedderburn that he felt sure he cared for her, and began reciprocating her attentions by timid marks of personal regard; at one time he even bought a bunch of violets, carried it about in his pocket, and produced it, with a stumbling explanation, withered and dead, in the gallery of old iron. It poisoned too, the denunciation of capitalist dishonesty that had been one of his life</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pleasures. And lastly, it poisoned his triumph in Wedderburn. Previously he had been Wedderburn</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superior in his own eyes, and had raged simply at a want of recognition. Now he began to fret at the darker suspicion of positive inferiority. He fancied he found justifications for his position in Browning, but they vanished on analysis. At last</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moved, curiously enough, by exactly the same motive forces that had resulted in his dishonesty</w:t>
      </w:r>
      <w:r w:rsidR="00AA7DED" w:rsidRP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he went to Professor Bindon, and made a clean breast of the whole affair. As Hill was a paid student, Professor Bindon did not ask him to sit down, and he stood before the professor</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desk as he made his confession.</w:t>
      </w:r>
    </w:p>
    <w:p w14:paraId="2E88553B" w14:textId="40A27883"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a curious story,</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Professor Bindon, slowly realising how the thing reflected on himself, and then letting his anger rise</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a most remarkable story. I ca</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understand your doing it, and I ca</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understand this avowal. You</w:t>
      </w:r>
      <w:r>
        <w:rPr>
          <w:rFonts w:ascii="Verdana" w:eastAsia="Times New Roman" w:hAnsi="Verdana" w:cs="Times New Roman"/>
          <w:color w:val="000000"/>
          <w:sz w:val="20"/>
          <w:szCs w:val="32"/>
        </w:rPr>
        <w:t>’re</w:t>
      </w:r>
      <w:r w:rsidR="006422F3" w:rsidRPr="00E428E8">
        <w:rPr>
          <w:rFonts w:ascii="Verdana" w:eastAsia="Times New Roman" w:hAnsi="Verdana" w:cs="Times New Roman"/>
          <w:color w:val="000000"/>
          <w:sz w:val="20"/>
          <w:szCs w:val="32"/>
        </w:rPr>
        <w:t xml:space="preserve"> a type of student</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Cambridge men would never dream</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suppose I ought to have thought</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why did you cheat?</w:t>
      </w:r>
      <w:r>
        <w:rPr>
          <w:rFonts w:ascii="Verdana" w:eastAsia="Times New Roman" w:hAnsi="Verdana" w:cs="Times New Roman"/>
          <w:color w:val="000000"/>
          <w:sz w:val="20"/>
          <w:szCs w:val="32"/>
        </w:rPr>
        <w:t>”</w:t>
      </w:r>
    </w:p>
    <w:p w14:paraId="3B18F766" w14:textId="048D5B08"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cheat,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w:t>
      </w:r>
    </w:p>
    <w:p w14:paraId="42FF30A4"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But you have just been telling me you did.</w:t>
      </w:r>
      <w:r>
        <w:rPr>
          <w:rFonts w:ascii="Verdana" w:eastAsia="Times New Roman" w:hAnsi="Verdana" w:cs="Times New Roman"/>
          <w:color w:val="000000"/>
          <w:sz w:val="20"/>
          <w:szCs w:val="32"/>
        </w:rPr>
        <w:t>”</w:t>
      </w:r>
    </w:p>
    <w:p w14:paraId="5409C210"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thought I explained</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2E136D7"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Either you cheated or you did not cheat</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8BCD725"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said my motion was involuntary.</w:t>
      </w:r>
      <w:r>
        <w:rPr>
          <w:rFonts w:ascii="Verdana" w:eastAsia="Times New Roman" w:hAnsi="Verdana" w:cs="Times New Roman"/>
          <w:color w:val="000000"/>
          <w:sz w:val="20"/>
          <w:szCs w:val="32"/>
        </w:rPr>
        <w:t>”</w:t>
      </w:r>
    </w:p>
    <w:p w14:paraId="69CFF254"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am not a metaphysician, I am a servant of science</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of fact. You were told not to move the slip. You did move the slip. If that is not cheating</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65CF79B9"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If I was a cheat,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 with the note of hysterics in his voice,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should I come here and tell you?</w:t>
      </w:r>
      <w:r>
        <w:rPr>
          <w:rFonts w:ascii="Verdana" w:eastAsia="Times New Roman" w:hAnsi="Verdana" w:cs="Times New Roman"/>
          <w:color w:val="000000"/>
          <w:sz w:val="20"/>
          <w:szCs w:val="32"/>
        </w:rPr>
        <w:t>”</w:t>
      </w:r>
    </w:p>
    <w:p w14:paraId="65541DF0"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Your repentance, of course, does you credit,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Professor Bindon,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but it does not alter the original facts.</w:t>
      </w:r>
      <w:r>
        <w:rPr>
          <w:rFonts w:ascii="Verdana" w:eastAsia="Times New Roman" w:hAnsi="Verdana" w:cs="Times New Roman"/>
          <w:color w:val="000000"/>
          <w:sz w:val="20"/>
          <w:szCs w:val="32"/>
        </w:rPr>
        <w:t>”</w:t>
      </w:r>
    </w:p>
    <w:p w14:paraId="59E93505" w14:textId="637D9F46"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No, sir,</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 giving in, in utter self-abasement.</w:t>
      </w:r>
    </w:p>
    <w:p w14:paraId="0A3762B2"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Even now you cause an enormous amount of trouble. The examination list will have to be revised.</w:t>
      </w:r>
      <w:r>
        <w:rPr>
          <w:rFonts w:ascii="Verdana" w:eastAsia="Times New Roman" w:hAnsi="Verdana" w:cs="Times New Roman"/>
          <w:color w:val="000000"/>
          <w:sz w:val="20"/>
          <w:szCs w:val="32"/>
        </w:rPr>
        <w:t>”</w:t>
      </w:r>
    </w:p>
    <w:p w14:paraId="5878BD1C"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suppose so, sir.</w:t>
      </w:r>
      <w:r>
        <w:rPr>
          <w:rFonts w:ascii="Verdana" w:eastAsia="Times New Roman" w:hAnsi="Verdana" w:cs="Times New Roman"/>
          <w:color w:val="000000"/>
          <w:sz w:val="20"/>
          <w:szCs w:val="32"/>
        </w:rPr>
        <w:t>”</w:t>
      </w:r>
    </w:p>
    <w:p w14:paraId="1733708E" w14:textId="51D994E5"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Suppose so? Of course it must be revised. And I do</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see how I can conscientiously pass you.</w:t>
      </w:r>
      <w:r>
        <w:rPr>
          <w:rFonts w:ascii="Verdana" w:eastAsia="Times New Roman" w:hAnsi="Verdana" w:cs="Times New Roman"/>
          <w:color w:val="000000"/>
          <w:sz w:val="20"/>
          <w:szCs w:val="32"/>
        </w:rPr>
        <w:t>”</w:t>
      </w:r>
    </w:p>
    <w:p w14:paraId="44DE7DEA"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Not pass me?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Fail me?</w:t>
      </w:r>
      <w:r>
        <w:rPr>
          <w:rFonts w:ascii="Verdana" w:eastAsia="Times New Roman" w:hAnsi="Verdana" w:cs="Times New Roman"/>
          <w:color w:val="000000"/>
          <w:sz w:val="20"/>
          <w:szCs w:val="32"/>
        </w:rPr>
        <w:t>”</w:t>
      </w:r>
    </w:p>
    <w:p w14:paraId="2DDD9971" w14:textId="703E7633"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the rule in all examinations. Or where should we be? What else did you expect? You do</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want to shirk the consequences of your own acts?</w:t>
      </w:r>
      <w:r>
        <w:rPr>
          <w:rFonts w:ascii="Verdana" w:eastAsia="Times New Roman" w:hAnsi="Verdana" w:cs="Times New Roman"/>
          <w:color w:val="000000"/>
          <w:sz w:val="20"/>
          <w:szCs w:val="32"/>
        </w:rPr>
        <w:t>”</w:t>
      </w:r>
    </w:p>
    <w:p w14:paraId="1FFCBB0B"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thought, perhaps</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 And then,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Fail me? I thought, as I told you, you would simply deduct the marks given for that slip.</w:t>
      </w:r>
      <w:r>
        <w:rPr>
          <w:rFonts w:ascii="Verdana" w:eastAsia="Times New Roman" w:hAnsi="Verdana" w:cs="Times New Roman"/>
          <w:color w:val="000000"/>
          <w:sz w:val="20"/>
          <w:szCs w:val="32"/>
        </w:rPr>
        <w:t>”</w:t>
      </w:r>
    </w:p>
    <w:p w14:paraId="4BAF7D1C"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Impossible!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Bindon.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Besides, it would still leave you above Wedderburn. Deduct only the marks! Preposterous! The Departmental Regulations distinctly say</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35021DD1" w14:textId="4B094798"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But it</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my own admission, sir.</w:t>
      </w:r>
      <w:r>
        <w:rPr>
          <w:rFonts w:ascii="Verdana" w:eastAsia="Times New Roman" w:hAnsi="Verdana" w:cs="Times New Roman"/>
          <w:color w:val="000000"/>
          <w:sz w:val="20"/>
          <w:szCs w:val="32"/>
        </w:rPr>
        <w:t>”</w:t>
      </w:r>
    </w:p>
    <w:p w14:paraId="597B96F1"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The Regulations say nothing whatever of the manner in which the matter comes to light. They simply provide</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E66E02F" w14:textId="7C66BAF5"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It will ruin me. If I fail this examination, they wo</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renew my scholarship.</w:t>
      </w:r>
      <w:r>
        <w:rPr>
          <w:rFonts w:ascii="Verdana" w:eastAsia="Times New Roman" w:hAnsi="Verdana" w:cs="Times New Roman"/>
          <w:color w:val="000000"/>
          <w:sz w:val="20"/>
          <w:szCs w:val="32"/>
        </w:rPr>
        <w:t>”</w:t>
      </w:r>
    </w:p>
    <w:p w14:paraId="67FD0FF4"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You should have thought of that before.</w:t>
      </w:r>
      <w:r>
        <w:rPr>
          <w:rFonts w:ascii="Verdana" w:eastAsia="Times New Roman" w:hAnsi="Verdana" w:cs="Times New Roman"/>
          <w:color w:val="000000"/>
          <w:sz w:val="20"/>
          <w:szCs w:val="32"/>
        </w:rPr>
        <w:t>”</w:t>
      </w:r>
    </w:p>
    <w:p w14:paraId="7EE2AEB6"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But, sir, consider all my circumstances</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3EC030D9"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cannot consider anything. Professors in this College are machines. The Regulations will not even let us recommend our students for appointments. I am a machine, and you have worked me. I have to do</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E5E947F" w14:textId="244E8A59"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very hard, sir.</w:t>
      </w:r>
      <w:r>
        <w:rPr>
          <w:rFonts w:ascii="Verdana" w:eastAsia="Times New Roman" w:hAnsi="Verdana" w:cs="Times New Roman"/>
          <w:color w:val="000000"/>
          <w:sz w:val="20"/>
          <w:szCs w:val="32"/>
        </w:rPr>
        <w:t>”</w:t>
      </w:r>
    </w:p>
    <w:p w14:paraId="54692AE5"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Possibly it is.</w:t>
      </w:r>
      <w:r>
        <w:rPr>
          <w:rFonts w:ascii="Verdana" w:eastAsia="Times New Roman" w:hAnsi="Verdana" w:cs="Times New Roman"/>
          <w:color w:val="000000"/>
          <w:sz w:val="20"/>
          <w:szCs w:val="32"/>
        </w:rPr>
        <w:t>”</w:t>
      </w:r>
    </w:p>
    <w:p w14:paraId="3C491C07"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If I am to be failed this examination, I might as well go home at once.</w:t>
      </w:r>
      <w:r>
        <w:rPr>
          <w:rFonts w:ascii="Verdana" w:eastAsia="Times New Roman" w:hAnsi="Verdana" w:cs="Times New Roman"/>
          <w:color w:val="000000"/>
          <w:sz w:val="20"/>
          <w:szCs w:val="32"/>
        </w:rPr>
        <w:t>”</w:t>
      </w:r>
    </w:p>
    <w:p w14:paraId="30A45F31" w14:textId="4937DFAF"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That is as you think proper.</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Bindon</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voice softened a little; he perceived he had been unjust, and provided he did not contradict himself, he was disposed to amelioration.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As a private person,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I think this confession of yours goes far to mitigate your offence. But you have set the machinery in motion, and now it must take its course. I</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am really sorry you gave way.</w:t>
      </w:r>
      <w:r>
        <w:rPr>
          <w:rFonts w:ascii="Verdana" w:eastAsia="Times New Roman" w:hAnsi="Verdana" w:cs="Times New Roman"/>
          <w:color w:val="000000"/>
          <w:sz w:val="20"/>
          <w:szCs w:val="32"/>
        </w:rPr>
        <w:t>”</w:t>
      </w:r>
    </w:p>
    <w:p w14:paraId="5603E6F2" w14:textId="5BC506D7" w:rsid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A wave of emotion prevented Hill from answering. Suddenly, very vividly, he saw the heavily-lined face of the old Landport cobbler, his father.</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Good God! What a fool I have been!</w:t>
      </w:r>
      <w:r w:rsidR="00E428E8">
        <w:rPr>
          <w:rFonts w:ascii="Verdana" w:eastAsia="Times New Roman" w:hAnsi="Verdana" w:cs="Times New Roman"/>
          <w:color w:val="000000"/>
          <w:sz w:val="20"/>
          <w:szCs w:val="32"/>
        </w:rPr>
        <w:t xml:space="preserve">” </w:t>
      </w:r>
      <w:r w:rsidRPr="00E428E8">
        <w:rPr>
          <w:rFonts w:ascii="Verdana" w:eastAsia="Times New Roman" w:hAnsi="Verdana" w:cs="Times New Roman"/>
          <w:color w:val="000000"/>
          <w:sz w:val="20"/>
          <w:szCs w:val="32"/>
        </w:rPr>
        <w:t>he said hotly and abruptly.</w:t>
      </w:r>
    </w:p>
    <w:p w14:paraId="5A40E849"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hope,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Bindon,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that it will be a lesson to you.</w:t>
      </w:r>
      <w:r>
        <w:rPr>
          <w:rFonts w:ascii="Verdana" w:eastAsia="Times New Roman" w:hAnsi="Verdana" w:cs="Times New Roman"/>
          <w:color w:val="000000"/>
          <w:sz w:val="20"/>
          <w:szCs w:val="32"/>
        </w:rPr>
        <w:t>”</w:t>
      </w:r>
    </w:p>
    <w:p w14:paraId="71211C1F" w14:textId="2CE4A2A9"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But, curiously enough, they were not thinking of quite the same indiscretion.</w:t>
      </w:r>
    </w:p>
    <w:p w14:paraId="7A82C752" w14:textId="77777777" w:rsid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There was a pause.</w:t>
      </w:r>
    </w:p>
    <w:p w14:paraId="35DEE8EE" w14:textId="1E96A1CF" w:rsidR="006422F3" w:rsidRP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would like a day to think, sir, and then I will let you know</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about going home, I mean,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Hill, moving towards the door.</w:t>
      </w:r>
    </w:p>
    <w:p w14:paraId="02483EF7" w14:textId="617CF012" w:rsid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The next day Hill</w:t>
      </w:r>
      <w:r w:rsidR="00E428E8">
        <w:rPr>
          <w:rFonts w:ascii="Verdana" w:eastAsia="Times New Roman" w:hAnsi="Verdana" w:cs="Times New Roman"/>
          <w:color w:val="000000"/>
          <w:sz w:val="20"/>
          <w:szCs w:val="32"/>
        </w:rPr>
        <w:t>’s</w:t>
      </w:r>
      <w:r w:rsidRPr="00E428E8">
        <w:rPr>
          <w:rFonts w:ascii="Verdana" w:eastAsia="Times New Roman" w:hAnsi="Verdana" w:cs="Times New Roman"/>
          <w:color w:val="000000"/>
          <w:sz w:val="20"/>
          <w:szCs w:val="32"/>
        </w:rPr>
        <w:t xml:space="preserve"> place was vacant. The spectacled girl in green was, as usual, first with the news. Wedderburn and Miss Haysman were talking of a performance of </w:t>
      </w:r>
      <w:r w:rsidR="00E428E8">
        <w:rPr>
          <w:rFonts w:ascii="Verdana" w:eastAsia="Times New Roman" w:hAnsi="Verdana" w:cs="Times New Roman"/>
          <w:color w:val="000000"/>
          <w:sz w:val="20"/>
          <w:szCs w:val="32"/>
        </w:rPr>
        <w:t>’</w:t>
      </w:r>
      <w:r w:rsidRPr="00E428E8">
        <w:rPr>
          <w:rFonts w:ascii="Verdana" w:eastAsia="Times New Roman" w:hAnsi="Verdana" w:cs="Times New Roman"/>
          <w:color w:val="000000"/>
          <w:sz w:val="20"/>
          <w:szCs w:val="32"/>
        </w:rPr>
        <w:t>The Meistersinger</w:t>
      </w:r>
      <w:r w:rsidR="00E428E8">
        <w:rPr>
          <w:rFonts w:ascii="Verdana" w:eastAsia="Times New Roman" w:hAnsi="Verdana" w:cs="Times New Roman"/>
          <w:color w:val="000000"/>
          <w:sz w:val="20"/>
          <w:szCs w:val="32"/>
        </w:rPr>
        <w:t xml:space="preserve">s’ </w:t>
      </w:r>
      <w:r w:rsidRPr="00E428E8">
        <w:rPr>
          <w:rFonts w:ascii="Verdana" w:eastAsia="Times New Roman" w:hAnsi="Verdana" w:cs="Times New Roman"/>
          <w:color w:val="000000"/>
          <w:sz w:val="20"/>
          <w:szCs w:val="32"/>
        </w:rPr>
        <w:t>when she came up to them.</w:t>
      </w:r>
    </w:p>
    <w:p w14:paraId="0A5BFB15" w14:textId="53345495"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Have you heard?</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she said.</w:t>
      </w:r>
    </w:p>
    <w:p w14:paraId="5F65B223"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Heard what?</w:t>
      </w:r>
      <w:r>
        <w:rPr>
          <w:rFonts w:ascii="Verdana" w:eastAsia="Times New Roman" w:hAnsi="Verdana" w:cs="Times New Roman"/>
          <w:color w:val="000000"/>
          <w:sz w:val="20"/>
          <w:szCs w:val="32"/>
        </w:rPr>
        <w:t>”</w:t>
      </w:r>
    </w:p>
    <w:p w14:paraId="6D58E749"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There was cheating in the examination.</w:t>
      </w:r>
      <w:r>
        <w:rPr>
          <w:rFonts w:ascii="Verdana" w:eastAsia="Times New Roman" w:hAnsi="Verdana" w:cs="Times New Roman"/>
          <w:color w:val="000000"/>
          <w:sz w:val="20"/>
          <w:szCs w:val="32"/>
        </w:rPr>
        <w:t>”</w:t>
      </w:r>
    </w:p>
    <w:p w14:paraId="53BF7D63"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Cheating!</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Wedderburn, with his face suddenly hot.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How?</w:t>
      </w:r>
      <w:r>
        <w:rPr>
          <w:rFonts w:ascii="Verdana" w:eastAsia="Times New Roman" w:hAnsi="Verdana" w:cs="Times New Roman"/>
          <w:color w:val="000000"/>
          <w:sz w:val="20"/>
          <w:szCs w:val="32"/>
        </w:rPr>
        <w:t>”</w:t>
      </w:r>
    </w:p>
    <w:p w14:paraId="774EA08B"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That slide</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39A563A"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Moved? Never!</w:t>
      </w:r>
      <w:r>
        <w:rPr>
          <w:rFonts w:ascii="Verdana" w:eastAsia="Times New Roman" w:hAnsi="Verdana" w:cs="Times New Roman"/>
          <w:color w:val="000000"/>
          <w:sz w:val="20"/>
          <w:szCs w:val="32"/>
        </w:rPr>
        <w:t>”</w:t>
      </w:r>
    </w:p>
    <w:p w14:paraId="2061AFE7" w14:textId="1AD0F8DF"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It was. That slide that we were</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to move</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E4E9BD2"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Nonsense!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Wedderburn.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Why! How could they find out? Who do they say</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502FD3F"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It was Mr. Hill.</w:t>
      </w:r>
      <w:r>
        <w:rPr>
          <w:rFonts w:ascii="Verdana" w:eastAsia="Times New Roman" w:hAnsi="Verdana" w:cs="Times New Roman"/>
          <w:color w:val="000000"/>
          <w:sz w:val="20"/>
          <w:szCs w:val="32"/>
        </w:rPr>
        <w:t>”</w:t>
      </w:r>
    </w:p>
    <w:p w14:paraId="210FEC6F"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Hill!</w:t>
      </w:r>
      <w:r>
        <w:rPr>
          <w:rFonts w:ascii="Verdana" w:eastAsia="Times New Roman" w:hAnsi="Verdana" w:cs="Times New Roman"/>
          <w:color w:val="000000"/>
          <w:sz w:val="20"/>
          <w:szCs w:val="32"/>
        </w:rPr>
        <w:t>”</w:t>
      </w:r>
    </w:p>
    <w:p w14:paraId="1F779A3C"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Mr. Hill!</w:t>
      </w:r>
      <w:r>
        <w:rPr>
          <w:rFonts w:ascii="Verdana" w:eastAsia="Times New Roman" w:hAnsi="Verdana" w:cs="Times New Roman"/>
          <w:color w:val="000000"/>
          <w:sz w:val="20"/>
          <w:szCs w:val="32"/>
        </w:rPr>
        <w:t>”</w:t>
      </w:r>
    </w:p>
    <w:p w14:paraId="66ECBC9A" w14:textId="7AEE351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Not</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surely not the immaculate Hill?</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Wedderburn, recovering.</w:t>
      </w:r>
    </w:p>
    <w:p w14:paraId="141D2BFB" w14:textId="34C939AE"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believe it,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Miss Haysman.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How do you know?</w:t>
      </w:r>
      <w:r>
        <w:rPr>
          <w:rFonts w:ascii="Verdana" w:eastAsia="Times New Roman" w:hAnsi="Verdana" w:cs="Times New Roman"/>
          <w:color w:val="000000"/>
          <w:sz w:val="20"/>
          <w:szCs w:val="32"/>
        </w:rPr>
        <w:t>”</w:t>
      </w:r>
    </w:p>
    <w:p w14:paraId="5E9C64ED" w14:textId="472EA180"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the girl in spectacles.</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But I know it now for a fact. Mr. Hill went and confessed to Professor Bindon himself.</w:t>
      </w:r>
      <w:r>
        <w:rPr>
          <w:rFonts w:ascii="Verdana" w:eastAsia="Times New Roman" w:hAnsi="Verdana" w:cs="Times New Roman"/>
          <w:color w:val="000000"/>
          <w:sz w:val="20"/>
          <w:szCs w:val="32"/>
        </w:rPr>
        <w:t>”</w:t>
      </w:r>
    </w:p>
    <w:p w14:paraId="04B34FEA" w14:textId="77777777"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By Jove!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Wedderburn.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Hill of all people. But I am always inclined to distrust these philanthropists-on-principle</w:t>
      </w:r>
      <w:r w:rsidR="00AA7DED" w:rsidRPr="00E428E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74DDAF4" w14:textId="30D8B562"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Are you quite sure?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Miss Haysman, with a catch in her breath.</w:t>
      </w:r>
    </w:p>
    <w:p w14:paraId="15F29E9E" w14:textId="7BB14148"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Quite. It</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dreadful, is</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it? But, you know, what can you expect? His father is a cobbler.</w:t>
      </w:r>
      <w:r>
        <w:rPr>
          <w:rFonts w:ascii="Verdana" w:eastAsia="Times New Roman" w:hAnsi="Verdana" w:cs="Times New Roman"/>
          <w:color w:val="000000"/>
          <w:sz w:val="20"/>
          <w:szCs w:val="32"/>
        </w:rPr>
        <w:t>”</w:t>
      </w:r>
    </w:p>
    <w:p w14:paraId="5ACD4D5C" w14:textId="6E0D7948" w:rsid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Then Miss Haysman astonished the girl in spectacles.</w:t>
      </w:r>
    </w:p>
    <w:p w14:paraId="5E08A1DB" w14:textId="74F54564" w:rsid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6422F3" w:rsidRPr="00E428E8">
        <w:rPr>
          <w:rFonts w:ascii="Verdana" w:eastAsia="Times New Roman" w:hAnsi="Verdana" w:cs="Times New Roman"/>
          <w:color w:val="000000"/>
          <w:sz w:val="20"/>
          <w:szCs w:val="32"/>
        </w:rPr>
        <w:t xml:space="preserve"> care. I will not believe it,</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she said, flushing darkly under her warm-tinted skin.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I will not believe it until he has told me so himself</w:t>
      </w:r>
      <w:r w:rsidR="00AA7DED" w:rsidRPr="00E428E8">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face to face. I would scarcely believe it then,</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and abruptly she turned her back on the girl in spectacles, and walked to her own place.</w:t>
      </w:r>
    </w:p>
    <w:p w14:paraId="20DD39AA" w14:textId="7C7D6B80" w:rsidR="006422F3" w:rsidRPr="00E428E8" w:rsidRDefault="00E428E8" w:rsidP="00E428E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6422F3" w:rsidRPr="00E428E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6422F3" w:rsidRPr="00E428E8">
        <w:rPr>
          <w:rFonts w:ascii="Verdana" w:eastAsia="Times New Roman" w:hAnsi="Verdana" w:cs="Times New Roman"/>
          <w:color w:val="000000"/>
          <w:sz w:val="20"/>
          <w:szCs w:val="32"/>
        </w:rPr>
        <w:t xml:space="preserve"> true, all the same,</w:t>
      </w:r>
      <w:r>
        <w:rPr>
          <w:rFonts w:ascii="Verdana" w:eastAsia="Times New Roman" w:hAnsi="Verdana" w:cs="Times New Roman"/>
          <w:color w:val="000000"/>
          <w:sz w:val="20"/>
          <w:szCs w:val="32"/>
        </w:rPr>
        <w:t xml:space="preserve">” </w:t>
      </w:r>
      <w:r w:rsidR="006422F3" w:rsidRPr="00E428E8">
        <w:rPr>
          <w:rFonts w:ascii="Verdana" w:eastAsia="Times New Roman" w:hAnsi="Verdana" w:cs="Times New Roman"/>
          <w:color w:val="000000"/>
          <w:sz w:val="20"/>
          <w:szCs w:val="32"/>
        </w:rPr>
        <w:t>said the girl in spectacles, peering and smiling at Wedderburn.</w:t>
      </w:r>
    </w:p>
    <w:p w14:paraId="61F9F736" w14:textId="77777777" w:rsidR="006422F3" w:rsidRPr="00E428E8" w:rsidRDefault="006422F3" w:rsidP="00E428E8">
      <w:pPr>
        <w:suppressAutoHyphens/>
        <w:spacing w:after="0" w:line="240" w:lineRule="auto"/>
        <w:ind w:firstLine="283"/>
        <w:jc w:val="both"/>
        <w:rPr>
          <w:rFonts w:ascii="Verdana" w:eastAsia="Times New Roman" w:hAnsi="Verdana" w:cs="Times New Roman"/>
          <w:color w:val="000000"/>
          <w:sz w:val="20"/>
          <w:szCs w:val="32"/>
        </w:rPr>
      </w:pPr>
      <w:r w:rsidRPr="00E428E8">
        <w:rPr>
          <w:rFonts w:ascii="Verdana" w:eastAsia="Times New Roman" w:hAnsi="Verdana" w:cs="Times New Roman"/>
          <w:color w:val="000000"/>
          <w:sz w:val="20"/>
          <w:szCs w:val="32"/>
        </w:rPr>
        <w:t>But Wedderburn did not answer her. She was indeed one of those people who seemed destined to make unanswered remarks.</w:t>
      </w:r>
    </w:p>
    <w:p w14:paraId="1D94F56C" w14:textId="77777777" w:rsidR="00B86CC6" w:rsidRPr="00E428E8" w:rsidRDefault="00B86CC6" w:rsidP="00E428E8">
      <w:pPr>
        <w:suppressAutoHyphens/>
        <w:spacing w:after="0" w:line="240" w:lineRule="auto"/>
        <w:ind w:firstLine="283"/>
        <w:jc w:val="both"/>
        <w:rPr>
          <w:rFonts w:ascii="Verdana" w:hAnsi="Verdana"/>
          <w:color w:val="000000"/>
          <w:sz w:val="20"/>
        </w:rPr>
      </w:pPr>
    </w:p>
    <w:sectPr w:rsidR="00B86CC6" w:rsidRPr="00E428E8" w:rsidSect="00E428E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33FAF" w14:textId="77777777" w:rsidR="000C2D02" w:rsidRDefault="000C2D02" w:rsidP="00EF4D32">
      <w:pPr>
        <w:spacing w:after="0" w:line="240" w:lineRule="auto"/>
      </w:pPr>
      <w:r>
        <w:separator/>
      </w:r>
    </w:p>
  </w:endnote>
  <w:endnote w:type="continuationSeparator" w:id="0">
    <w:p w14:paraId="3B111117" w14:textId="77777777" w:rsidR="000C2D02" w:rsidRDefault="000C2D02" w:rsidP="00EF4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E28EC" w14:textId="77777777" w:rsidR="00EF4D32" w:rsidRDefault="00EF4D32" w:rsidP="00E428E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D8828B" w14:textId="77777777" w:rsidR="00EF4D32" w:rsidRDefault="00EF4D32" w:rsidP="00EF4D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1C11" w14:textId="600F4447" w:rsidR="00EF4D32" w:rsidRPr="00E428E8" w:rsidRDefault="00E428E8" w:rsidP="00E428E8">
    <w:pPr>
      <w:pStyle w:val="Footer"/>
      <w:ind w:right="360"/>
      <w:rPr>
        <w:rFonts w:ascii="Arial" w:hAnsi="Arial" w:cs="Arial"/>
        <w:color w:val="999999"/>
        <w:sz w:val="20"/>
        <w:lang w:val="ru-RU"/>
      </w:rPr>
    </w:pPr>
    <w:r w:rsidRPr="00E428E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096DB" w14:textId="77777777" w:rsidR="00EF4D32" w:rsidRDefault="00EF4D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482AB" w14:textId="77777777" w:rsidR="000C2D02" w:rsidRDefault="000C2D02" w:rsidP="00EF4D32">
      <w:pPr>
        <w:spacing w:after="0" w:line="240" w:lineRule="auto"/>
      </w:pPr>
      <w:r>
        <w:separator/>
      </w:r>
    </w:p>
  </w:footnote>
  <w:footnote w:type="continuationSeparator" w:id="0">
    <w:p w14:paraId="18D4ED0C" w14:textId="77777777" w:rsidR="000C2D02" w:rsidRDefault="000C2D02" w:rsidP="00EF4D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B1ACC" w14:textId="77777777" w:rsidR="00EF4D32" w:rsidRDefault="00EF4D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03644" w14:textId="2A9E1979" w:rsidR="00EF4D32" w:rsidRPr="00E428E8" w:rsidRDefault="00E428E8" w:rsidP="00E428E8">
    <w:pPr>
      <w:pStyle w:val="Header"/>
      <w:rPr>
        <w:rFonts w:ascii="Arial" w:hAnsi="Arial" w:cs="Arial"/>
        <w:color w:val="999999"/>
        <w:sz w:val="20"/>
        <w:lang w:val="ru-RU"/>
      </w:rPr>
    </w:pPr>
    <w:r w:rsidRPr="00E428E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88C8" w14:textId="77777777" w:rsidR="00EF4D32" w:rsidRDefault="00EF4D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2D02"/>
    <w:rsid w:val="0015074B"/>
    <w:rsid w:val="0029639D"/>
    <w:rsid w:val="00326F90"/>
    <w:rsid w:val="006422F3"/>
    <w:rsid w:val="00AA1D8D"/>
    <w:rsid w:val="00AA7DED"/>
    <w:rsid w:val="00B47730"/>
    <w:rsid w:val="00B86CC6"/>
    <w:rsid w:val="00CB0664"/>
    <w:rsid w:val="00E428E8"/>
    <w:rsid w:val="00EF4D3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C7FA9D"/>
  <w14:defaultImageDpi w14:val="300"/>
  <w15:docId w15:val="{8C783C40-ACDE-4671-B634-4C60127D0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6422F3"/>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EF4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18117">
      <w:bodyDiv w:val="1"/>
      <w:marLeft w:val="0"/>
      <w:marRight w:val="0"/>
      <w:marTop w:val="0"/>
      <w:marBottom w:val="0"/>
      <w:divBdr>
        <w:top w:val="none" w:sz="0" w:space="0" w:color="auto"/>
        <w:left w:val="none" w:sz="0" w:space="0" w:color="auto"/>
        <w:bottom w:val="none" w:sz="0" w:space="0" w:color="auto"/>
        <w:right w:val="none" w:sz="0" w:space="0" w:color="auto"/>
      </w:divBdr>
    </w:div>
    <w:div w:id="1125193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6948</Words>
  <Characters>33561</Characters>
  <Application>Microsoft Office Word</Application>
  <DocSecurity>0</DocSecurity>
  <Lines>524</Lines>
  <Paragraphs>127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Slip Under the Microscope</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